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480" w:after="200"/>
        <w:rPr>
          <w:rFonts w:ascii="Calibri Light" w:hAnsi="Calibri Light"/>
          <w:i w:val="false"/>
          <w:i w:val="false"/>
          <w:iCs w:val="false"/>
          <w:color w:val="088EC0"/>
          <w:sz w:val="28"/>
          <w:szCs w:val="28"/>
        </w:rPr>
      </w:pPr>
      <w:r>
        <w:rPr>
          <w:rFonts w:ascii="Calibri Light" w:hAnsi="Calibri Light"/>
          <w:b/>
          <w:bCs/>
          <w:i w:val="false"/>
          <w:iCs w:val="false"/>
          <w:color w:val="088EC0"/>
          <w:sz w:val="28"/>
          <w:szCs w:val="28"/>
        </w:rPr>
        <w:t>Book Record —</w:t>
      </w:r>
      <w:r>
        <w:rPr>
          <w:rFonts w:ascii="Calibri Light" w:hAnsi="Calibri Light"/>
          <w:b/>
          <w:bCs/>
          <w:i w:val="false"/>
          <w:iCs w:val="false"/>
          <w:color w:val="088EC0"/>
          <w:sz w:val="28"/>
          <w:szCs w:val="28"/>
          <w:lang w:val="ru-RU"/>
        </w:rPr>
        <w:t xml:space="preserve">  </w:t>
      </w:r>
      <w:r>
        <w:rPr>
          <w:rFonts w:ascii="Calibri Light" w:hAnsi="Calibri Light"/>
          <w:b/>
          <w:bCs/>
          <w:i w:val="false"/>
          <w:iCs w:val="false"/>
          <w:color w:val="088EC0"/>
          <w:sz w:val="28"/>
          <w:szCs w:val="28"/>
        </w:rPr>
        <w:t>${Book1.name}</w:t>
      </w:r>
    </w:p>
    <w:tbl>
      <w:tblPr>
        <w:tblW w:w="8504" w:type="dxa"/>
        <w:jc w:val="righ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831"/>
        <w:gridCol w:w="6672"/>
      </w:tblGrid>
      <w:tr>
        <w:trPr/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leContents"/>
              <w:widowControl w:val="false"/>
              <w:spacing w:before="0" w:after="200"/>
              <w:jc w:val="right"/>
              <w:rPr>
                <w:rFonts w:ascii="Calibri" w:hAnsi="Calibri"/>
                <w:sz w:val="24"/>
                <w:szCs w:val="24"/>
                <w:lang w:val="en-US"/>
              </w:rPr>
            </w:pPr>
            <w:r>
              <w:rPr>
                <w:rFonts w:ascii="Calibri" w:hAnsi="Calibri"/>
                <w:sz w:val="24"/>
                <w:szCs w:val="24"/>
                <w:lang w:val="en-US"/>
              </w:rPr>
              <w:t>Name:</w:t>
            </w:r>
          </w:p>
        </w:tc>
        <w:tc>
          <w:tcPr>
            <w:tcW w:w="6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${Book1.name}</w:t>
            </w:r>
          </w:p>
        </w:tc>
      </w:tr>
      <w:tr>
        <w:trPr/>
        <w:tc>
          <w:tcPr>
            <w:tcW w:w="18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Calibri" w:hAnsi="Calibri" w:eastAsia="" w:cs="" w:cstheme="minorBidi" w:eastAsiaTheme="minorHAnsi"/>
                <w:b w:val="false"/>
                <w:b w:val="false"/>
                <w:bCs w:val="false"/>
                <w:i w:val="false"/>
                <w:i w:val="false"/>
                <w:i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" w:cs="" w:asciiTheme="minorHAnsi" w:cstheme="minorBidi" w:eastAsiaTheme="minorHAnsi" w:hAnsiTheme="minorHAnsi"/>
                <w:b w:val="false"/>
                <w:bCs w:val="false"/>
                <w:i w:val="false"/>
                <w:i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>Literature type:</w:t>
            </w:r>
          </w:p>
        </w:tc>
        <w:tc>
          <w:tcPr>
            <w:tcW w:w="6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${Book1.literatureType.name}</w:t>
            </w:r>
          </w:p>
        </w:tc>
      </w:tr>
      <w:tr>
        <w:trPr/>
        <w:tc>
          <w:tcPr>
            <w:tcW w:w="183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Calibri" w:hAnsi="Calibri"/>
                <w:b w:val="false"/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iCs w:val="false"/>
                <w:sz w:val="24"/>
                <w:szCs w:val="24"/>
              </w:rPr>
              <w:t>Summary:</w:t>
            </w:r>
          </w:p>
        </w:tc>
        <w:tc>
          <w:tcPr>
            <w:tcW w:w="6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${Book1.summary}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Calibri Light" w:hAnsi="Calibri Light"/>
          <w:b/>
          <w:b/>
          <w:bCs/>
        </w:rPr>
      </w:pPr>
      <w:r>
        <w:rPr>
          <w:rFonts w:eastAsia="" w:cs="" w:ascii="Calibri Light" w:hAnsi="Calibri Light" w:cstheme="majorBidi" w:eastAsiaTheme="majorEastAsia"/>
          <w:b/>
          <w:bCs/>
          <w:i w:val="false"/>
          <w:iCs w:val="false"/>
          <w:color w:val="088EC0" w:themeShade="bf"/>
          <w:kern w:val="0"/>
          <w:sz w:val="28"/>
          <w:szCs w:val="28"/>
          <w:lang w:val="en-US" w:eastAsia="en-US" w:bidi="ar-SA"/>
        </w:rPr>
        <w:t>Authors</w:t>
      </w:r>
    </w:p>
    <w:tbl>
      <w:tblPr>
        <w:tblStyle w:val="TableGrid"/>
        <w:tblW w:w="8504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83"/>
        <w:gridCol w:w="4320"/>
      </w:tblGrid>
      <w:tr>
        <w:trPr>
          <w:trHeight w:val="506" w:hRule="atLeast"/>
        </w:trPr>
        <w:tc>
          <w:tcPr>
            <w:tcW w:w="4183" w:type="dxa"/>
            <w:tcBorders/>
            <w:shd w:fill="DDDDDD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/>
                <w:color w:val="088EC0"/>
              </w:rPr>
            </w:pPr>
            <w:r>
              <w:rPr>
                <w:rFonts w:eastAsia="" w:cs="" w:ascii="Calibri" w:hAnsi="Calibri" w:cstheme="minorBidi" w:eastAsiaTheme="minorHAnsi"/>
                <w:b/>
                <w:bCs/>
                <w:color w:val="088EC0"/>
                <w:kern w:val="0"/>
                <w:sz w:val="24"/>
                <w:szCs w:val="24"/>
                <w:shd w:fill="auto" w:val="clear"/>
                <w:lang w:val="en-US" w:eastAsia="en-US" w:bidi="ar-SA"/>
              </w:rPr>
              <w:t>##band=Authors2 First name</w:t>
            </w:r>
          </w:p>
        </w:tc>
        <w:tc>
          <w:tcPr>
            <w:tcW w:w="4320" w:type="dxa"/>
            <w:tcBorders/>
            <w:shd w:fill="DDDDDD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/>
                <w:color w:val="088EC0"/>
              </w:rPr>
            </w:pPr>
            <w:r>
              <w:rPr>
                <w:rFonts w:eastAsia="" w:cs="" w:ascii="Calibri" w:hAnsi="Calibri" w:cstheme="minorBidi" w:eastAsiaTheme="minorHAnsi"/>
                <w:b/>
                <w:bCs/>
                <w:color w:val="088EC0"/>
                <w:kern w:val="0"/>
                <w:sz w:val="24"/>
                <w:szCs w:val="24"/>
                <w:shd w:fill="auto" w:val="clear"/>
                <w:lang w:val="en-US" w:eastAsia="en-US" w:bidi="ar-SA"/>
              </w:rPr>
              <w:t>Last name</w:t>
            </w:r>
          </w:p>
        </w:tc>
      </w:tr>
      <w:tr>
        <w:trPr>
          <w:trHeight w:val="450" w:hRule="atLeast"/>
        </w:trPr>
        <w:tc>
          <w:tcPr>
            <w:tcW w:w="41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/>
              </w:rPr>
            </w:pPr>
            <w:r>
              <w:rPr>
                <w:rFonts w:eastAsia="" w:cs="" w:ascii="Calibri" w:hAnsi="Calibri"/>
                <w:kern w:val="0"/>
                <w:sz w:val="22"/>
                <w:szCs w:val="22"/>
                <w:lang w:val="en-US" w:eastAsia="en-US" w:bidi="ar-SA"/>
              </w:rPr>
              <w:t>${firstName}</w:t>
            </w:r>
          </w:p>
        </w:tc>
        <w:tc>
          <w:tcPr>
            <w:tcW w:w="432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/>
              </w:rPr>
            </w:pPr>
            <w:r>
              <w:rPr>
                <w:rFonts w:eastAsia="" w:cs="" w:ascii="Calibri" w:hAnsi="Calibri"/>
                <w:kern w:val="0"/>
                <w:sz w:val="22"/>
                <w:szCs w:val="22"/>
                <w:lang w:val="en-US" w:eastAsia="en-US" w:bidi="ar-SA"/>
              </w:rPr>
              <w:t>${lastName}</w:t>
            </w:r>
          </w:p>
        </w:tc>
      </w:tr>
    </w:tbl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 Light"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overrideTableStyleFontSizeAndJustification" w:uri="http://schemas.microsoft.com/office/word" w:val="1"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eastAsia="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841cd9"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sid w:val="00841cd9"/>
    <w:rPr>
      <w:rFonts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841cd9"/>
    <w:rPr>
      <w:rFonts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841cd9"/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TitleChar" w:customStyle="1">
    <w:name w:val="Title Char"/>
    <w:basedOn w:val="DefaultParagraphFont"/>
    <w:link w:val="Title"/>
    <w:uiPriority w:val="10"/>
    <w:qFormat/>
    <w:rsid w:val="00841cd9"/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Internet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ind w:left="86" w:hanging="0"/>
    </w:pPr>
    <w:rPr>
      <w:rFonts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1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LibreOffice/7.4.2.3$MacOSX_X86_64 LibreOffice_project/382eef1f22670f7f4118c8c2dd222ec7ad009daf</Application>
  <AppVersion>15.0000</AppVersion>
  <Pages>1</Pages>
  <Words>18</Words>
  <Characters>171</Characters>
  <CharactersWithSpaces>179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2022-12-05T10:15:33Z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