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B5F67" w14:textId="0D74F4DF" w:rsidR="00C75BEF" w:rsidRDefault="00000000">
      <w:r w:rsidRPr="00C25772">
        <w:rPr>
          <w:rStyle w:val="Heading4Char"/>
        </w:rPr>
        <w:t>First name</w:t>
      </w:r>
      <w:r>
        <w:t xml:space="preserve">: </w:t>
      </w:r>
      <w:r w:rsidR="00644CC1">
        <w:tab/>
      </w:r>
      <w:r>
        <w:t>${</w:t>
      </w:r>
      <w:proofErr w:type="spellStart"/>
      <w:r>
        <w:t>User.firstName</w:t>
      </w:r>
      <w:proofErr w:type="spellEnd"/>
      <w:r>
        <w:t>}</w:t>
      </w:r>
    </w:p>
    <w:p w14:paraId="06A7E25D" w14:textId="5AE2C7E2" w:rsidR="00C75BEF" w:rsidRDefault="00000000">
      <w:r w:rsidRPr="00C25772">
        <w:rPr>
          <w:rStyle w:val="Heading4Char"/>
        </w:rPr>
        <w:t>Last name</w:t>
      </w:r>
      <w:r>
        <w:t xml:space="preserve">: </w:t>
      </w:r>
      <w:r w:rsidR="00644CC1">
        <w:tab/>
      </w:r>
      <w:r>
        <w:t>${</w:t>
      </w:r>
      <w:proofErr w:type="spellStart"/>
      <w:r>
        <w:t>User.lastName</w:t>
      </w:r>
      <w:proofErr w:type="spellEnd"/>
      <w:r>
        <w:t>}</w:t>
      </w:r>
    </w:p>
    <w:p w14:paraId="71A3CB7F" w14:textId="2B865226" w:rsidR="00C75BEF" w:rsidRDefault="00000000">
      <w:r w:rsidRPr="00C25772">
        <w:rPr>
          <w:rStyle w:val="Heading4Char"/>
        </w:rPr>
        <w:t>Email</w:t>
      </w:r>
      <w:r>
        <w:t xml:space="preserve">: </w:t>
      </w:r>
      <w:r w:rsidR="00644CC1">
        <w:tab/>
      </w:r>
      <w:r w:rsidR="00644CC1">
        <w:tab/>
      </w:r>
      <w:r>
        <w:t>${</w:t>
      </w:r>
      <w:proofErr w:type="spellStart"/>
      <w:r>
        <w:t>User.email</w:t>
      </w:r>
      <w:proofErr w:type="spellEnd"/>
      <w:r>
        <w:t>}</w:t>
      </w:r>
    </w:p>
    <w:p w14:paraId="33C2AC71" w14:textId="491AFDC5" w:rsidR="00C75BEF" w:rsidRDefault="00000000">
      <w:r w:rsidRPr="00C25772">
        <w:rPr>
          <w:rStyle w:val="Heading4Char"/>
        </w:rPr>
        <w:t>Username</w:t>
      </w:r>
      <w:r>
        <w:t xml:space="preserve">: </w:t>
      </w:r>
      <w:r w:rsidR="00644CC1">
        <w:tab/>
      </w:r>
      <w:r>
        <w:t>${</w:t>
      </w:r>
      <w:proofErr w:type="spellStart"/>
      <w:r>
        <w:t>User.username</w:t>
      </w:r>
      <w:proofErr w:type="spellEnd"/>
      <w:r>
        <w:t>}</w:t>
      </w:r>
    </w:p>
    <w:sectPr w:rsidR="00C75B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75BEF"/>
    <w:rsid w:val="00644CC1"/>
    <w:rsid w:val="00C25772"/>
    <w:rsid w:val="00C75BEF"/>
    <w:rsid w:val="00E9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679F82"/>
  <w15:docId w15:val="{A0B60F41-4E2E-7540-B6CA-96EBEC7C6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 Simić</cp:lastModifiedBy>
  <cp:revision>3</cp:revision>
  <dcterms:created xsi:type="dcterms:W3CDTF">2025-05-19T09:58:00Z</dcterms:created>
  <dcterms:modified xsi:type="dcterms:W3CDTF">2025-05-19T09:59:00Z</dcterms:modified>
</cp:coreProperties>
</file>